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195B6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0" w:name="block-60617441"/>
      <w:bookmarkStart w:id="1" w:name="block-60617441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.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.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5B46FAC7">
      <w:pPr>
        <w:spacing w:before="0" w:after="0" w:line="264" w:lineRule="auto"/>
        <w:ind w:left="120"/>
        <w:jc w:val="both"/>
      </w:pPr>
      <w:bookmarkStart w:id="2" w:name="block-60617449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3B4D73A1">
      <w:pPr>
        <w:spacing w:before="0" w:after="0" w:line="264" w:lineRule="auto"/>
        <w:ind w:left="120"/>
        <w:jc w:val="both"/>
      </w:pPr>
    </w:p>
    <w:p w14:paraId="7A38A4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14:paraId="4959D416">
      <w:pPr>
        <w:spacing w:before="0" w:after="0"/>
        <w:ind w:left="120"/>
        <w:jc w:val="left"/>
      </w:pPr>
    </w:p>
    <w:p w14:paraId="26072A4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14:paraId="02C1F7FE">
      <w:pPr>
        <w:spacing w:before="0" w:after="0"/>
        <w:ind w:left="120"/>
        <w:jc w:val="left"/>
      </w:pPr>
    </w:p>
    <w:p w14:paraId="393AD79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14:paraId="0A8AF9CE">
      <w:pPr>
        <w:spacing w:before="0" w:after="0"/>
        <w:ind w:left="120"/>
        <w:jc w:val="left"/>
      </w:pPr>
    </w:p>
    <w:p w14:paraId="4C693F2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32927FF8">
      <w:pPr>
        <w:spacing w:before="0" w:after="0"/>
        <w:ind w:left="120"/>
        <w:jc w:val="left"/>
      </w:pPr>
    </w:p>
    <w:p w14:paraId="17E61E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774E719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УЧЕБНОГО ПРЕДМЕТА «РУССКИЙ ЯЗЫК»</w:t>
      </w:r>
    </w:p>
    <w:p w14:paraId="46CC9E60">
      <w:pPr>
        <w:spacing w:before="0" w:after="0"/>
        <w:ind w:left="120"/>
        <w:jc w:val="left"/>
      </w:pPr>
    </w:p>
    <w:p w14:paraId="070273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14:paraId="798CBA1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14:paraId="1F453B74">
      <w:pPr>
        <w:spacing w:before="0" w:after="0"/>
        <w:ind w:left="120"/>
        <w:jc w:val="left"/>
      </w:pPr>
    </w:p>
    <w:p w14:paraId="590E095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BBC8315">
      <w:pPr>
        <w:spacing w:before="0" w:after="0"/>
        <w:ind w:left="120"/>
        <w:jc w:val="left"/>
      </w:pPr>
    </w:p>
    <w:p w14:paraId="390C9DC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14:paraId="6512DE70">
      <w:pPr>
        <w:spacing w:before="0" w:after="0"/>
        <w:ind w:left="120"/>
        <w:jc w:val="left"/>
      </w:pPr>
    </w:p>
    <w:p w14:paraId="435F2B6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14:paraId="5708726E">
      <w:pPr>
        <w:spacing w:before="0" w:after="0"/>
        <w:ind w:left="120"/>
        <w:jc w:val="left"/>
      </w:pPr>
    </w:p>
    <w:p w14:paraId="554D11F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14:paraId="6B56BE8B">
      <w:pPr>
        <w:spacing w:before="0" w:after="0"/>
        <w:ind w:left="120"/>
        <w:jc w:val="left"/>
      </w:pPr>
    </w:p>
    <w:p w14:paraId="47581416">
      <w:pPr>
        <w:spacing w:before="0" w:after="0" w:line="264" w:lineRule="auto"/>
        <w:ind w:left="120"/>
        <w:jc w:val="both"/>
      </w:pPr>
    </w:p>
    <w:p w14:paraId="33E1B85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</w:t>
      </w:r>
    </w:p>
    <w:p w14:paraId="0E9FA41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направлено на достижение следующих целей:</w:t>
      </w:r>
    </w:p>
    <w:p w14:paraId="05850B00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70A91274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FDE501C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14:paraId="1DE3741B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3D25B7C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DE0389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D267B1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14:paraId="4B403A9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русскому языку позволит педагогическому работнику:</w:t>
      </w:r>
    </w:p>
    <w:p w14:paraId="0441C628"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14:paraId="41FD2125"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14:paraId="7D048F2F"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– разработать календарно-тематическое планирование с учётом особенностей конкретного класса.</w:t>
      </w:r>
    </w:p>
    <w:p w14:paraId="4E59F46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14:paraId="6522C79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14:paraId="397AE84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14:paraId="55DE1C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14:paraId="4BB17AF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0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«РУССКИЙ ЯЗЫК» В УЧЕБНОМ ПЛАНЕ</w:t>
      </w:r>
    </w:p>
    <w:p w14:paraId="34369A84">
      <w:pPr>
        <w:spacing w:before="0" w:after="0" w:line="264" w:lineRule="auto"/>
        <w:ind w:left="120"/>
        <w:jc w:val="both"/>
      </w:pPr>
    </w:p>
    <w:p w14:paraId="0D16460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изучения русского языка, – </w:t>
      </w:r>
      <w:bookmarkStart w:id="3" w:name="8c3bf606-7a1d-4fcd-94d7-0135a7a0563e"/>
      <w:r>
        <w:rPr>
          <w:rFonts w:ascii="Times New Roman" w:hAnsi="Times New Roman"/>
          <w:b w:val="0"/>
          <w:i w:val="0"/>
          <w:color w:val="000000"/>
          <w:sz w:val="28"/>
        </w:rPr>
        <w:t>675</w:t>
      </w:r>
      <w:bookmarkEnd w:id="3"/>
      <w:r>
        <w:rPr>
          <w:rFonts w:ascii="Times New Roman" w:hAnsi="Times New Roman"/>
          <w:b w:val="0"/>
          <w:i w:val="0"/>
          <w:color w:val="000000"/>
          <w:sz w:val="28"/>
        </w:rPr>
        <w:t xml:space="preserve"> (5 часов в неделю в каждом классе): в 1 классе – </w:t>
      </w:r>
      <w:bookmarkStart w:id="4" w:name="cd8a3143-f5bd-4e29-8dee-480b79605a52"/>
      <w:r>
        <w:rPr>
          <w:rFonts w:ascii="Times New Roman" w:hAnsi="Times New Roman"/>
          <w:b w:val="0"/>
          <w:i w:val="0"/>
          <w:color w:val="000000"/>
          <w:sz w:val="28"/>
        </w:rPr>
        <w:t>165</w:t>
      </w:r>
      <w:bookmarkEnd w:id="4"/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часов, во 2–4 классах – по 170 часов.</w:t>
      </w:r>
    </w:p>
    <w:p w14:paraId="22CEEABF">
      <w:pPr>
        <w:sectPr>
          <w:pgSz w:w="11906" w:h="16383"/>
          <w:cols w:space="720" w:num="1"/>
        </w:sectPr>
      </w:pPr>
      <w:bookmarkStart w:id="5" w:name="block-60617449"/>
    </w:p>
    <w:bookmarkEnd w:id="2"/>
    <w:bookmarkEnd w:id="5"/>
    <w:p w14:paraId="328FA54A">
      <w:pPr>
        <w:spacing w:before="0" w:after="0" w:line="264" w:lineRule="auto"/>
        <w:ind w:left="120"/>
        <w:jc w:val="both"/>
      </w:pPr>
      <w:bookmarkStart w:id="6" w:name="block-60617444"/>
      <w:r>
        <w:rPr>
          <w:rFonts w:ascii="Times New Roman" w:hAnsi="Times New Roman"/>
          <w:b/>
          <w:i w:val="0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i w:val="0"/>
          <w:color w:val="000000"/>
          <w:sz w:val="28"/>
        </w:rPr>
        <w:t>ОДЕРЖАНИЕ УЧЕБНОГО ПРЕДМЕТА</w:t>
      </w:r>
    </w:p>
    <w:p w14:paraId="2EBD9458">
      <w:pPr>
        <w:spacing w:before="0" w:after="0" w:line="264" w:lineRule="auto"/>
        <w:ind w:left="120"/>
        <w:jc w:val="both"/>
      </w:pPr>
    </w:p>
    <w:p w14:paraId="6848C18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62865298">
      <w:pPr>
        <w:spacing w:before="0" w:after="0" w:line="264" w:lineRule="auto"/>
        <w:ind w:left="120"/>
        <w:jc w:val="both"/>
      </w:pPr>
    </w:p>
    <w:p w14:paraId="3A0500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Сведения о русском языке</w:t>
      </w:r>
    </w:p>
    <w:p w14:paraId="19B9C4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608A81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Фонетика и графика</w:t>
      </w:r>
    </w:p>
    <w:p w14:paraId="4A18A7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43B47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6CA7CE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7A8534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 xml:space="preserve"> HYPERLINK "https://workprogram.edsoo.ru/templates/415#_ftn1" \h </w:instrText>
      </w:r>
      <w:r>
        <w:fldChar w:fldCharType="separate"/>
      </w:r>
      <w:r>
        <w:rPr>
          <w:rFonts w:ascii="Times New Roman" w:hAnsi="Times New Roman"/>
          <w:b/>
          <w:i w:val="0"/>
          <w:color w:val="0093FF"/>
          <w:sz w:val="24"/>
          <w:u w:val="single"/>
        </w:rPr>
        <w:t>https://workprogram.edsoo.ru/templates/415#_ftn1</w:t>
      </w:r>
      <w:r>
        <w:rPr>
          <w:rFonts w:ascii="Times New Roman" w:hAnsi="Times New Roman"/>
          <w:b/>
          <w:i w:val="0"/>
          <w:color w:val="0093FF"/>
          <w:sz w:val="24"/>
          <w:u w:val="single"/>
        </w:rPr>
        <w:fldChar w:fldCharType="end"/>
      </w:r>
      <w:bookmarkEnd w:id="7"/>
    </w:p>
    <w:p w14:paraId="525790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A850A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45DAC9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Лексика</w:t>
      </w:r>
    </w:p>
    <w:p w14:paraId="76B577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Повторение: лексическое значение слова.</w:t>
      </w:r>
    </w:p>
    <w:p w14:paraId="09F28A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7CD1D9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Состав слова (морфемика)</w:t>
      </w:r>
    </w:p>
    <w:p w14:paraId="06631E69">
      <w:pPr>
        <w:spacing w:before="0" w:after="0"/>
        <w:ind w:left="120"/>
        <w:jc w:val="left"/>
      </w:pPr>
    </w:p>
    <w:p w14:paraId="41B8F5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05E1CD9">
      <w:pPr>
        <w:spacing w:before="0" w:after="0"/>
        <w:ind w:left="120"/>
        <w:jc w:val="left"/>
      </w:pPr>
    </w:p>
    <w:p w14:paraId="745C879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14:paraId="48A0070C">
      <w:pPr>
        <w:spacing w:before="0" w:after="0"/>
        <w:ind w:left="120"/>
        <w:jc w:val="left"/>
      </w:pPr>
    </w:p>
    <w:p w14:paraId="16ADD6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Морфология</w:t>
      </w:r>
    </w:p>
    <w:p w14:paraId="141D8957">
      <w:pPr>
        <w:spacing w:before="0" w:after="0"/>
        <w:ind w:left="120"/>
        <w:jc w:val="left"/>
      </w:pPr>
    </w:p>
    <w:p w14:paraId="6F40130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 речи.</w:t>
      </w:r>
    </w:p>
    <w:p w14:paraId="4E69EE63">
      <w:pPr>
        <w:spacing w:before="0" w:after="0"/>
        <w:ind w:left="120"/>
        <w:jc w:val="left"/>
      </w:pPr>
    </w:p>
    <w:p w14:paraId="251D6A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14:paraId="00A37648">
      <w:pPr>
        <w:spacing w:before="0" w:after="0"/>
        <w:ind w:left="120"/>
        <w:jc w:val="left"/>
      </w:pPr>
    </w:p>
    <w:p w14:paraId="77779C7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14:paraId="7F97C474">
      <w:pPr>
        <w:spacing w:before="0" w:after="0"/>
        <w:ind w:left="120"/>
        <w:jc w:val="left"/>
      </w:pPr>
    </w:p>
    <w:p w14:paraId="1D9C703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037B821">
      <w:pPr>
        <w:spacing w:before="0" w:after="0"/>
        <w:ind w:left="120"/>
        <w:jc w:val="left"/>
      </w:pPr>
    </w:p>
    <w:p w14:paraId="72A09F4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31C64AC8">
      <w:pPr>
        <w:spacing w:before="0" w:after="0"/>
        <w:ind w:left="120"/>
        <w:jc w:val="left"/>
      </w:pPr>
    </w:p>
    <w:p w14:paraId="4E84F23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Частица «не», её значение.</w:t>
      </w:r>
    </w:p>
    <w:p w14:paraId="20282BAC">
      <w:pPr>
        <w:spacing w:before="0" w:after="0"/>
        <w:ind w:left="120"/>
        <w:jc w:val="left"/>
      </w:pPr>
    </w:p>
    <w:p w14:paraId="58A0E7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Синтаксис</w:t>
      </w:r>
    </w:p>
    <w:p w14:paraId="5D9A2444">
      <w:pPr>
        <w:spacing w:before="0" w:after="0"/>
        <w:ind w:left="120"/>
        <w:jc w:val="left"/>
      </w:pPr>
    </w:p>
    <w:p w14:paraId="75E3B84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80F0DDD">
      <w:pPr>
        <w:spacing w:before="0" w:after="0"/>
        <w:ind w:left="120"/>
        <w:jc w:val="left"/>
      </w:pPr>
    </w:p>
    <w:p w14:paraId="47E96C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однородными членами предложения с союзами «и», «а», «но» и без союзов.</w:t>
      </w:r>
    </w:p>
    <w:p w14:paraId="2AD3B15F">
      <w:pPr>
        <w:spacing w:before="0" w:after="0"/>
        <w:ind w:left="120"/>
        <w:jc w:val="left"/>
      </w:pPr>
    </w:p>
    <w:p w14:paraId="55229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Орфография и пунктуация</w:t>
      </w:r>
    </w:p>
    <w:p w14:paraId="33815725">
      <w:pPr>
        <w:spacing w:before="0" w:after="0"/>
        <w:ind w:left="120"/>
        <w:jc w:val="left"/>
      </w:pPr>
    </w:p>
    <w:p w14:paraId="6AAADC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52BD018">
      <w:pPr>
        <w:spacing w:before="0" w:after="0"/>
        <w:ind w:left="120"/>
        <w:jc w:val="left"/>
      </w:pPr>
    </w:p>
    <w:p w14:paraId="164B065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2E846391">
      <w:pPr>
        <w:spacing w:before="0" w:after="0"/>
        <w:ind w:left="120"/>
        <w:jc w:val="left"/>
      </w:pPr>
    </w:p>
    <w:p w14:paraId="4FD8780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правописания и их применение:</w:t>
      </w:r>
    </w:p>
    <w:p w14:paraId="2F0841B2">
      <w:pPr>
        <w:spacing w:before="0" w:after="0"/>
        <w:ind w:left="120"/>
        <w:jc w:val="left"/>
      </w:pPr>
    </w:p>
    <w:p w14:paraId="5AFEF57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разделительный твёрдый знак;</w:t>
      </w:r>
    </w:p>
    <w:p w14:paraId="2E9BD503">
      <w:pPr>
        <w:spacing w:before="0" w:after="0"/>
        <w:ind w:left="120"/>
        <w:jc w:val="left"/>
      </w:pPr>
    </w:p>
    <w:p w14:paraId="07D12ED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непроизносимые согласные в корне слова;</w:t>
      </w:r>
    </w:p>
    <w:p w14:paraId="054DDA24">
      <w:pPr>
        <w:spacing w:before="0" w:after="0"/>
        <w:ind w:left="120"/>
        <w:jc w:val="left"/>
      </w:pPr>
    </w:p>
    <w:p w14:paraId="3A93064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мягкий знак после шипящих на конце имён существительных;</w:t>
      </w:r>
    </w:p>
    <w:p w14:paraId="41CB8668">
      <w:pPr>
        <w:spacing w:before="0" w:after="0"/>
        <w:ind w:left="120"/>
        <w:jc w:val="left"/>
      </w:pPr>
    </w:p>
    <w:p w14:paraId="3509BBD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7F419037">
      <w:pPr>
        <w:spacing w:before="0" w:after="0"/>
        <w:ind w:left="120"/>
        <w:jc w:val="left"/>
      </w:pPr>
    </w:p>
    <w:p w14:paraId="6EA92E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5FF10DE1">
      <w:pPr>
        <w:spacing w:before="0" w:after="0"/>
        <w:ind w:left="120"/>
        <w:jc w:val="left"/>
      </w:pPr>
    </w:p>
    <w:p w14:paraId="2077DA6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предлогов с личными местоимениями;</w:t>
      </w:r>
    </w:p>
    <w:p w14:paraId="7D53B1C8">
      <w:pPr>
        <w:spacing w:before="0" w:after="0"/>
        <w:ind w:left="120"/>
        <w:jc w:val="left"/>
      </w:pPr>
    </w:p>
    <w:p w14:paraId="5B82FA5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47AA13F8">
      <w:pPr>
        <w:spacing w:before="0" w:after="0"/>
        <w:ind w:left="120"/>
        <w:jc w:val="left"/>
      </w:pPr>
    </w:p>
    <w:p w14:paraId="508AE28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раздельное написание частицы не с глаголами.</w:t>
      </w:r>
    </w:p>
    <w:p w14:paraId="604F57E5">
      <w:pPr>
        <w:spacing w:before="0" w:after="0"/>
        <w:ind w:left="120"/>
        <w:jc w:val="left"/>
      </w:pPr>
    </w:p>
    <w:p w14:paraId="0278E5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Развитие речи</w:t>
      </w:r>
    </w:p>
    <w:p w14:paraId="7D1987A7">
      <w:pPr>
        <w:spacing w:before="0" w:after="0"/>
        <w:ind w:left="120"/>
        <w:jc w:val="left"/>
      </w:pPr>
    </w:p>
    <w:p w14:paraId="24D58A0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4579274">
      <w:pPr>
        <w:spacing w:before="0" w:after="0"/>
        <w:ind w:left="120"/>
        <w:jc w:val="left"/>
      </w:pPr>
    </w:p>
    <w:p w14:paraId="5D347BB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4623DD15">
      <w:pPr>
        <w:spacing w:before="0" w:after="0"/>
        <w:ind w:left="120"/>
        <w:jc w:val="left"/>
      </w:pPr>
    </w:p>
    <w:p w14:paraId="261C7B9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5BCA41D0">
      <w:pPr>
        <w:spacing w:before="0" w:after="0"/>
        <w:ind w:left="120"/>
        <w:jc w:val="left"/>
      </w:pPr>
    </w:p>
    <w:p w14:paraId="0739C50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14:paraId="229E869C">
      <w:pPr>
        <w:spacing w:before="0" w:after="0"/>
        <w:ind w:left="120"/>
        <w:jc w:val="left"/>
      </w:pPr>
    </w:p>
    <w:p w14:paraId="4501F0C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7D648DE">
      <w:pPr>
        <w:spacing w:before="0" w:after="0"/>
        <w:ind w:left="120"/>
        <w:jc w:val="left"/>
      </w:pPr>
    </w:p>
    <w:p w14:paraId="7E7D320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 письма, объявления.</w:t>
      </w:r>
    </w:p>
    <w:p w14:paraId="1F74CFC5">
      <w:pPr>
        <w:spacing w:before="0" w:after="0"/>
        <w:ind w:left="120"/>
        <w:jc w:val="left"/>
      </w:pPr>
    </w:p>
    <w:p w14:paraId="5175025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0890ECEA">
      <w:pPr>
        <w:spacing w:before="0" w:after="0"/>
        <w:ind w:left="120"/>
        <w:jc w:val="left"/>
      </w:pPr>
    </w:p>
    <w:p w14:paraId="58308AD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0CF56480">
      <w:pPr>
        <w:spacing w:before="0" w:after="0"/>
        <w:ind w:left="120"/>
        <w:jc w:val="left"/>
      </w:pPr>
    </w:p>
    <w:p w14:paraId="0FFEC2E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61817FB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A024531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05EF005C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39968C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14:paraId="5A25B34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тему и основную мысль текста;</w:t>
      </w:r>
    </w:p>
    <w:p w14:paraId="6BAEAD4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типы текстов (повествование, описание, рассуждение): выделять особенности каждого типа текста;</w:t>
      </w:r>
    </w:p>
    <w:p w14:paraId="7E882D0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прямое и переносное значение слова;</w:t>
      </w:r>
    </w:p>
    <w:p w14:paraId="57ED879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группировать слова на основании того, какой частью речи они являются;</w:t>
      </w:r>
    </w:p>
    <w:p w14:paraId="0EFEA6D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14:paraId="62B2CF1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 звуков, предложений;</w:t>
      </w:r>
    </w:p>
    <w:p w14:paraId="18EEAAD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14:paraId="542BBAC1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3B5B11A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14:paraId="6285ECF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 изменения текста, планировать действия по изменению текста;</w:t>
      </w:r>
    </w:p>
    <w:p w14:paraId="3C0993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высказывать предположение в процессе наблюдения за языковым материалом;</w:t>
      </w:r>
    </w:p>
    <w:p w14:paraId="761A491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420FED8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14:paraId="61C897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наиболее подходящий для данной ситуации тип текста (на основе предложенных критериев).</w:t>
      </w:r>
    </w:p>
    <w:p w14:paraId="78D10D38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5477CD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 при выполнении мини-исследования;</w:t>
      </w:r>
    </w:p>
    <w:p w14:paraId="3F46622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текстовую, графическую, звуковую информацию в соответствии с учебной задачей;</w:t>
      </w:r>
    </w:p>
    <w:p w14:paraId="448F81C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14:paraId="20129905">
      <w:pPr>
        <w:spacing w:before="0" w:after="0" w:line="257" w:lineRule="auto"/>
        <w:ind w:left="120"/>
        <w:jc w:val="both"/>
      </w:pPr>
    </w:p>
    <w:p w14:paraId="6A64C5C0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38E4FC1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06AF45A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59BD90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14:paraId="185C650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14:paraId="27C2D79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14:paraId="6305FCF4">
      <w:pPr>
        <w:spacing w:before="0" w:after="0" w:line="257" w:lineRule="auto"/>
        <w:ind w:left="120"/>
        <w:jc w:val="both"/>
      </w:pPr>
    </w:p>
    <w:p w14:paraId="2E81DBB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490DC22C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382DE83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орфографической задачи;</w:t>
      </w:r>
    </w:p>
    <w:p w14:paraId="6574748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78B2C33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Самоконтроль:</w:t>
      </w:r>
    </w:p>
    <w:p w14:paraId="4010F03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при выполнении заданий по русскому языку;</w:t>
      </w:r>
    </w:p>
    <w:p w14:paraId="1FA05D2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14:paraId="234A2D1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25F395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14:paraId="556B6C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совместные (в группах) проектные задания с использованием предложенных образцов;</w:t>
      </w:r>
    </w:p>
    <w:p w14:paraId="7DFB7D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14:paraId="507B09E7">
      <w:pPr>
        <w:spacing w:before="0" w:after="0"/>
        <w:ind w:left="120"/>
        <w:jc w:val="left"/>
      </w:pPr>
    </w:p>
    <w:bookmarkEnd w:id="6"/>
    <w:p w14:paraId="51F3FB21">
      <w:pPr>
        <w:numPr>
          <w:ilvl w:val="0"/>
          <w:numId w:val="3"/>
        </w:numPr>
        <w:spacing w:before="0" w:after="0"/>
        <w:jc w:val="left"/>
      </w:pPr>
      <w:bookmarkStart w:id="8" w:name="block-6061744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РУССКОМУ ЯЗЫКУ НА УРОВНЕ НАЧАЛЬНОГО ОБЩЕГО ОБРАЗОВАНИЯ</w:t>
      </w:r>
    </w:p>
    <w:p w14:paraId="263E06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5224AAD">
      <w:pPr>
        <w:spacing w:before="0" w:after="0" w:line="264" w:lineRule="auto"/>
        <w:ind w:left="120"/>
        <w:jc w:val="both"/>
      </w:pPr>
    </w:p>
    <w:p w14:paraId="1FBCED0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598FC2C">
      <w:pPr>
        <w:spacing w:before="0" w:after="0" w:line="264" w:lineRule="auto"/>
        <w:ind w:left="120"/>
        <w:jc w:val="both"/>
      </w:pPr>
    </w:p>
    <w:p w14:paraId="5303B77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14:paraId="2D42585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гражданско-патриотическое воспитание:</w:t>
      </w:r>
    </w:p>
    <w:p w14:paraId="24E84164"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4EF078F"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8D372A2"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D9951A5"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5FA1FB9"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477042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воспитание:</w:t>
      </w:r>
    </w:p>
    <w:p w14:paraId="52BBF477"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языка как одной из главных духовно-нравственных ценностей народа;</w:t>
      </w:r>
    </w:p>
    <w:p w14:paraId="4636FCB4"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14:paraId="1EBC0EDA"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177838BC"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845E7E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воспитание:</w:t>
      </w:r>
    </w:p>
    <w:p w14:paraId="17378F29">
      <w:pPr>
        <w:numPr>
          <w:ilvl w:val="0"/>
          <w:numId w:val="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8052929">
      <w:pPr>
        <w:numPr>
          <w:ilvl w:val="0"/>
          <w:numId w:val="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8AF95F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 w14:paraId="325686F0">
      <w:pPr>
        <w:numPr>
          <w:ilvl w:val="0"/>
          <w:numId w:val="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A8EDB95">
      <w:pPr>
        <w:numPr>
          <w:ilvl w:val="0"/>
          <w:numId w:val="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14:paraId="02330D8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5) трудовое воспитание:</w:t>
      </w:r>
    </w:p>
    <w:p w14:paraId="79A2A8F1">
      <w:pPr>
        <w:numPr>
          <w:ilvl w:val="0"/>
          <w:numId w:val="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06098D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6) экологическое воспитание:</w:t>
      </w:r>
    </w:p>
    <w:p w14:paraId="0DD3F2E0">
      <w:pPr>
        <w:numPr>
          <w:ilvl w:val="0"/>
          <w:numId w:val="9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7572D198">
      <w:pPr>
        <w:numPr>
          <w:ilvl w:val="0"/>
          <w:numId w:val="9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неприятие действий, приносящих вред природе;</w:t>
      </w:r>
    </w:p>
    <w:p w14:paraId="31B9FC4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7) ценность научного познания:</w:t>
      </w:r>
    </w:p>
    <w:p w14:paraId="56A60AF7">
      <w:pPr>
        <w:numPr>
          <w:ilvl w:val="0"/>
          <w:numId w:val="10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77CC9D0">
      <w:pPr>
        <w:numPr>
          <w:ilvl w:val="0"/>
          <w:numId w:val="10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ACC5CDB">
      <w:pPr>
        <w:spacing w:before="0" w:after="0"/>
        <w:ind w:left="120"/>
        <w:jc w:val="left"/>
      </w:pPr>
    </w:p>
    <w:p w14:paraId="464F174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5CF45EF9">
      <w:pPr>
        <w:spacing w:before="0" w:after="0" w:line="264" w:lineRule="auto"/>
        <w:ind w:left="120"/>
        <w:jc w:val="both"/>
      </w:pPr>
    </w:p>
    <w:p w14:paraId="35EC803D">
      <w:pPr>
        <w:spacing w:before="0" w:after="0"/>
        <w:ind w:left="120"/>
        <w:jc w:val="left"/>
      </w:pPr>
    </w:p>
    <w:p w14:paraId="5DBCFDB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C2F7EE">
      <w:pPr>
        <w:spacing w:before="0" w:after="0"/>
        <w:ind w:left="120"/>
        <w:jc w:val="left"/>
      </w:pPr>
    </w:p>
    <w:p w14:paraId="7C12DB18">
      <w:pPr>
        <w:spacing w:before="0" w:after="0"/>
        <w:ind w:left="120"/>
        <w:jc w:val="left"/>
      </w:pPr>
    </w:p>
    <w:p w14:paraId="30067FC5">
      <w:pPr>
        <w:spacing w:before="0" w:after="0" w:line="257" w:lineRule="auto"/>
        <w:ind w:left="120"/>
        <w:jc w:val="both"/>
      </w:pPr>
    </w:p>
    <w:p w14:paraId="50C633A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01C828B5">
      <w:pPr>
        <w:spacing w:before="0" w:after="0"/>
        <w:ind w:left="120"/>
        <w:jc w:val="left"/>
      </w:pPr>
    </w:p>
    <w:p w14:paraId="1C4EC719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 </w:t>
      </w:r>
    </w:p>
    <w:p w14:paraId="1603133C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14:paraId="0764939C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объекты (языковые единицы) по определённому признаку;</w:t>
      </w:r>
    </w:p>
    <w:p w14:paraId="258B8F63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8A9F7E2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8FAF52E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15168E2"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в ситуациях наблюдения за языковым материалом, делать выводы.</w:t>
      </w:r>
    </w:p>
    <w:p w14:paraId="105ECDE8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7B42B5E2"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5A0D2D80"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8EEB669"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562944A8"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1FFA767"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23580B9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7C7EA87A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74109E73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4C172B9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1A71F46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15F1D836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1F1986C"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414C9E6F">
      <w:pPr>
        <w:spacing w:before="0" w:after="0" w:line="257" w:lineRule="auto"/>
        <w:ind w:left="120"/>
        <w:jc w:val="both"/>
      </w:pPr>
    </w:p>
    <w:p w14:paraId="7A673124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1CD74417">
      <w:pPr>
        <w:spacing w:before="0" w:after="0"/>
        <w:ind w:left="120"/>
        <w:jc w:val="left"/>
      </w:pPr>
    </w:p>
    <w:p w14:paraId="4C3E870D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1275B4FF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FC30137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07DC52F6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291AC41F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00A5C9AB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61B664F7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22CEDE9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52AF3728"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33B09995">
      <w:pPr>
        <w:spacing w:before="0" w:after="0" w:line="252" w:lineRule="auto"/>
        <w:ind w:left="120"/>
        <w:jc w:val="both"/>
      </w:pPr>
    </w:p>
    <w:p w14:paraId="3A5C97E8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3B739D98">
      <w:pPr>
        <w:spacing w:before="0" w:after="0"/>
        <w:ind w:left="120"/>
        <w:jc w:val="left"/>
      </w:pPr>
    </w:p>
    <w:p w14:paraId="53A30906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78D249CC">
      <w:pPr>
        <w:numPr>
          <w:ilvl w:val="0"/>
          <w:numId w:val="1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5A10E598">
      <w:pPr>
        <w:numPr>
          <w:ilvl w:val="0"/>
          <w:numId w:val="15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48B41287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FC1ED0A"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учебной деятельности;</w:t>
      </w:r>
    </w:p>
    <w:p w14:paraId="7DFB45F6"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5E26A075"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98086B2"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14:paraId="3F4A0938"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31FBC820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11022D28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86184AB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7DED9B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4E61DAB2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</w:t>
      </w:r>
    </w:p>
    <w:p w14:paraId="040CDCE2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свой вклад в общий результат;</w:t>
      </w:r>
    </w:p>
    <w:p w14:paraId="0DEB58AE"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выполнять совместные проектные задания с использованием предложенных образцов.</w:t>
      </w:r>
    </w:p>
    <w:p w14:paraId="3378272B">
      <w:pPr>
        <w:spacing w:before="0" w:after="0" w:line="252" w:lineRule="auto"/>
        <w:ind w:left="120"/>
        <w:jc w:val="both"/>
      </w:pPr>
    </w:p>
    <w:p w14:paraId="192574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2C2B934D">
      <w:pPr>
        <w:spacing w:before="0" w:after="0" w:line="264" w:lineRule="auto"/>
        <w:ind w:left="120"/>
        <w:jc w:val="both"/>
      </w:pPr>
    </w:p>
    <w:p w14:paraId="0449699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05B36AE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7B649F4D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6084FD27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6FC95E55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производить звуко-буквенный анализ слова (в словах с орфограммами; без транскрибирования);</w:t>
      </w:r>
    </w:p>
    <w:p w14:paraId="52A3C42B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14:paraId="7EA702D8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FC4AB3E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409C5900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B4F1233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слова, употребляемые в прямом и переносном значении (простые случаи);</w:t>
      </w:r>
    </w:p>
    <w:p w14:paraId="071D4DE4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значение слова в тексте;</w:t>
      </w:r>
    </w:p>
    <w:p w14:paraId="7FF8E0EF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5EBEB54B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81A9149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E24A226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14:paraId="1AD16F52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личные местоимения (в начальной форме);</w:t>
      </w:r>
    </w:p>
    <w:p w14:paraId="05FE9B11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1BD2BBFA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предлоги и приставки;</w:t>
      </w:r>
    </w:p>
    <w:p w14:paraId="11EAA25C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4A8636D3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1FF040E2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распространённые и нераспространённые предложения;</w:t>
      </w:r>
    </w:p>
    <w:p w14:paraId="1CD2A63D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4B3DCCED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5886D3EF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1BDE6F13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исправлять ошибки по изученным правилам;</w:t>
      </w:r>
    </w:p>
    <w:p w14:paraId="719C78DB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тексты разных типов, находить в тексте заданную информацию;</w:t>
      </w:r>
    </w:p>
    <w:p w14:paraId="49403046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 w14:paraId="1D56982F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14:paraId="7BE78004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связь предложений в тексте (с помощью личных местоимений, синонимов, союзов «и», «а», «но»);</w:t>
      </w:r>
    </w:p>
    <w:p w14:paraId="4BD9185D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ключевые слова в тексте;</w:t>
      </w:r>
    </w:p>
    <w:p w14:paraId="1FC5BB63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тему текста и основную мысль текста;</w:t>
      </w:r>
    </w:p>
    <w:p w14:paraId="7390E535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9612C1C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74B28722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24E2C176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54BD9B4"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уточнять значение слова с помощью толкового словаря.</w:t>
      </w:r>
    </w:p>
    <w:bookmarkEnd w:id="8"/>
    <w:p w14:paraId="72864A30">
      <w:pPr>
        <w:spacing w:before="0" w:after="0"/>
        <w:ind w:left="120"/>
        <w:jc w:val="left"/>
      </w:pPr>
      <w:bookmarkStart w:id="9" w:name="block-60617443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0A16AD7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4044"/>
        <w:gridCol w:w="1534"/>
        <w:gridCol w:w="1621"/>
        <w:gridCol w:w="1692"/>
        <w:gridCol w:w="2850"/>
      </w:tblGrid>
      <w:tr w14:paraId="7F0D7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09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B51F247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8D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CC20E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BBC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5F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B3B870">
            <w:pPr>
              <w:spacing w:before="0" w:after="0"/>
              <w:ind w:left="135"/>
              <w:jc w:val="left"/>
            </w:pPr>
          </w:p>
        </w:tc>
      </w:tr>
      <w:tr w14:paraId="1E636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98912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405DC5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CC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17D30FC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983F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2ADF89E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A1F0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FE8D6F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FBC55E">
            <w:pPr>
              <w:jc w:val="left"/>
            </w:pPr>
          </w:p>
        </w:tc>
      </w:tr>
      <w:tr w14:paraId="5EAB80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F2C0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F911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FD9B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C91D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AD7C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BCF2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3BE3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4203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B15E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FCB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0021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AD18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12E5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A54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8D1C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83D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3078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FA45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D599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1661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DC4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8C26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9B0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BB84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FC57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8772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5EA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21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B495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CC84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FD61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ED61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D82A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84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15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79D0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BC1F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CB73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53CB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E8FB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6807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546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B364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4532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9BAB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218F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F41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03B3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A2F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9F07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BBBF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B8F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730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D4ED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10E4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https://m.edsoo.ru/7f410de8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C89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AB0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C950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0B9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6DEC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DEA3C7">
            <w:pPr>
              <w:spacing w:before="0" w:after="0"/>
              <w:ind w:left="135"/>
              <w:jc w:val="left"/>
            </w:pPr>
          </w:p>
        </w:tc>
      </w:tr>
      <w:tr w14:paraId="5D5C8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E6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90A0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B7E6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D0B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F4E9E8">
            <w:pPr>
              <w:jc w:val="left"/>
            </w:pPr>
          </w:p>
        </w:tc>
      </w:tr>
    </w:tbl>
    <w:p w14:paraId="2B0A212C">
      <w:pPr>
        <w:sectPr>
          <w:pgSz w:w="16383" w:h="11906" w:orient="landscape"/>
          <w:cols w:space="720" w:num="1"/>
        </w:sectPr>
      </w:pPr>
    </w:p>
    <w:bookmarkEnd w:id="9"/>
    <w:p w14:paraId="28F41E0E">
      <w:pPr>
        <w:spacing w:before="0" w:after="0"/>
        <w:ind w:left="120"/>
        <w:jc w:val="left"/>
      </w:pPr>
      <w:bookmarkStart w:id="10" w:name="block-60617445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 ГОРЕЦКИЙ И ДР.), «РУССКИЙ ЯЗЫК. 1-4 КЛАСС. (АВТОРЫ В.П. КАНАКИНА, В.Г. ГОРЕЦКИЙ) </w:t>
      </w:r>
    </w:p>
    <w:p w14:paraId="63D4C8E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4314"/>
        <w:gridCol w:w="1150"/>
        <w:gridCol w:w="1298"/>
        <w:gridCol w:w="1381"/>
        <w:gridCol w:w="1072"/>
        <w:gridCol w:w="2848"/>
      </w:tblGrid>
      <w:tr w14:paraId="1142FB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E5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7C5F034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06C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226A222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1BB2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71A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39E0F0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A0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954CC1">
            <w:pPr>
              <w:spacing w:before="0" w:after="0"/>
              <w:ind w:left="135"/>
              <w:jc w:val="left"/>
            </w:pPr>
          </w:p>
        </w:tc>
      </w:tr>
      <w:tr w14:paraId="1675D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1DE88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F54F76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C20D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AF6C987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37F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0712842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454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993846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360B9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CDCB6B">
            <w:pPr>
              <w:jc w:val="left"/>
            </w:pPr>
          </w:p>
        </w:tc>
      </w:tr>
      <w:tr w14:paraId="15AD68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DECA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DFF0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90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43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77AF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E369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6735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https://m.edsoo.ru/f841ebc8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0860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7D7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E9D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051D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C0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C2BA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CA9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E65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C11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66C4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B7E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086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19D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05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B27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8CA5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021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D49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F32FB">
            <w:pPr>
              <w:spacing w:before="0" w:after="0"/>
              <w:ind w:left="135"/>
              <w:jc w:val="left"/>
            </w:pPr>
            <w:bookmarkStart w:id="15" w:name="_GoBack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  <w:bookmarkEnd w:id="15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DE7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7B0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C0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492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3D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11F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238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1C2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D68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0B2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A8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329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336A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C39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4FB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EF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841C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736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5808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E67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41C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E66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6684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5F7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9A2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00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08BC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E21D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BB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https://m.edsoo.ru/f8423038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BAE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4B9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297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CEC2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760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D4E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E528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D94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https://m.edsoo.ru/f84239ca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CF1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9B7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434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57B6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388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3FC1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733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169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821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3A86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06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CA0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B40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80E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4C4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8CB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23F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D27B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486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89F4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747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1AB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888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D2A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https://m.edsoo.ru/f8428268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250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29A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C96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9DB4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14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D4A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991D3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8D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DAB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50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345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B9F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78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81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8960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313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76A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8542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43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762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7E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5F9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46B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62F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https://m.edsoo.ru/f84248ca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B38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DC3B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B36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12B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45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B44A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E853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6E6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https://m.edsoo.ru/f8424a96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4174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B217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453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580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B054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CCC9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DDE2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98F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"https://m.edsoo.ru/f8424d3e"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475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E37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662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3F0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8A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3F2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2585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EE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BC1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181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41E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0E5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432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0B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5A8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FF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902A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E58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E2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206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16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102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5AA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AE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https://m.edsoo.ru/f8426dd2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F79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B99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014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F3A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9E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CC78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D7D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9C8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0CF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56A8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1CA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D63B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7E8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6548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E81B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5D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https://m.edsoo.ru/f8426f80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C56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D30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40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отработка темы. Предложение и словосочетание (общее представление).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5437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57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CD7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6772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4B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C23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DEC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694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284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0B7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BA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5F24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DF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https://m.edsoo.ru/f844436e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https://m.edsoo.ru/f8444bfc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E8B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B60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5B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116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3B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F16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11D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F58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https://m.edsoo.ru/f841f168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1E78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FC2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FB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CEA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997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1DE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DBF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92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https://m.edsoo.ru/f841f938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DA8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8DD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C8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2E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60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AC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89B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31A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1B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DD4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5DC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4FC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AA9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BAA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E71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57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https://m.edsoo.ru/f841f35c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5E2F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DBFA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80B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635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986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83E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B8B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B5E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"https://m.edsoo.ru/f841f708"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https://m.edsoo.ru/f841f708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2B7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D1C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FD8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4AC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580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08A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BC4A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BFF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https://m.edsoo.ru/f843157a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317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6E5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81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FDD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053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948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6E5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F78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https://m.edsoo.ru/f844369e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"https://m.edsoo.ru/f84437ca"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https://m.edsoo.ru/f84437ca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86F4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019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364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плана текста. Составление предложений.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D3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36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FCD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6D6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6F81B">
            <w:pPr>
              <w:spacing w:before="0" w:after="0"/>
              <w:ind w:left="135"/>
              <w:jc w:val="left"/>
            </w:pPr>
          </w:p>
        </w:tc>
      </w:tr>
      <w:tr w14:paraId="34D7A2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ABC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D408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891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26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DA3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6E8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3ED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"https://m.edsoo.ru/f8421468"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https://m.edsoo.ru/f8421468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048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2BA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12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3EF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B3D4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F9A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9A16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DCD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https://m.edsoo.ru/f841fb4a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"https://m.edsoo.ru/f841fe24"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https://m.edsoo.ru/f841fe24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936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96D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F22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08E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044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31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272D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606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D8D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5441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33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BB5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B88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268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BE1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E6E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DEB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9C6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513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E72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322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1AAB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D3F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155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"https://m.edsoo.ru/f84202ac"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https://m.edsoo.ru/f84202ac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"https://m.edsoo.ru/f8420644"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https://m.edsoo.ru/f8420644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"https://m.edsoo.ru/f84209d2"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https://m.edsoo.ru/f84209d2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120D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53E3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BB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13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935B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E19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F4B2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9E8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https://m.edsoo.ru/f8423272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"https://m.edsoo.ru/f84234ca"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https://m.edsoo.ru/f84234ca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1D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1C4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49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5BB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B3C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B14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33F9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B95E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"https://m.edsoo.ru/f8421238"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7225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A7F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E4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F2D0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278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3F2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38475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48A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https://m.edsoo.ru/f8426080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CA4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A19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DC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C8B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25A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6D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0B34C">
            <w:pPr>
              <w:spacing w:before="0" w:after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63B94">
            <w:pPr>
              <w:spacing w:before="0" w:after="0"/>
              <w:ind w:left="135"/>
              <w:jc w:val="left"/>
            </w:pPr>
          </w:p>
        </w:tc>
      </w:tr>
      <w:tr w14:paraId="0FFA4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804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86E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131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12C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A8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A7849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E1E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https://m.edsoo.ru/f842c110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89A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F90C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A8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547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B703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B26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F88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9A3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FDA6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2DD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5F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7BF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5CF4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2DA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8FE76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FDD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https://m.edsoo.ru/f842163e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50D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1EF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FC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460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B8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C8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1207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C67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https://m.edsoo.ru/f84219d6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E43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3BA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26B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CC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914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0822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7FB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89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5D9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6FFC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511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A45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3B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ECA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05C8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212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"https://m.edsoo.ru/f84300e4"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https://m.edsoo.ru/f84300e4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35B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C90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3C5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C78B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A98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C48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FF6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B5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"https://m.edsoo.ru/f84220ca"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https://m.edsoo.ru/f84220ca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9178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1535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7E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B2D4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620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DA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F1C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0CE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https://m.edsoo.ru/f8426238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D4E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E3C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52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C5E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BB8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F95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08BF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504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https://m.edsoo.ru/f8421e54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27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444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D1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27C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8AA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45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4191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AA1FB">
            <w:pPr>
              <w:spacing w:before="0" w:after="0"/>
              <w:ind w:left="135"/>
              <w:jc w:val="left"/>
            </w:pPr>
          </w:p>
        </w:tc>
      </w:tr>
      <w:tr w14:paraId="1DBC6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D7C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507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3019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A8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A8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832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8E5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https://m.edsoo.ru/f8428c7c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6A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BF8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7EB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21C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0EB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CFF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2BF4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FCB3D">
            <w:pPr>
              <w:spacing w:before="0" w:after="0"/>
              <w:ind w:left="135"/>
              <w:jc w:val="left"/>
            </w:pPr>
          </w:p>
        </w:tc>
      </w:tr>
      <w:tr w14:paraId="158F3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A35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459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6C0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DDD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CB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56B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9638F7">
            <w:pPr>
              <w:spacing w:before="0" w:after="0"/>
              <w:ind w:left="135"/>
              <w:jc w:val="left"/>
            </w:pPr>
          </w:p>
        </w:tc>
      </w:tr>
      <w:tr w14:paraId="66059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246C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F5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CC92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E82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480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541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8E09C">
            <w:pPr>
              <w:spacing w:before="0" w:after="0"/>
              <w:ind w:left="135"/>
              <w:jc w:val="left"/>
            </w:pPr>
          </w:p>
        </w:tc>
      </w:tr>
      <w:tr w14:paraId="5C146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A8AF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A8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0A3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B5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03A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570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4D00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https://m.edsoo.ru/f842da88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5B4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3E4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9D2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2FA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B0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4E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EF07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B7A5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"https://m.edsoo.ru/f842dcb8"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https://m.edsoo.ru/f842dcb8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79F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557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F30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3D4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9E1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71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4960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A0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"https://m.edsoo.ru/f842df92"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https://m.edsoo.ru/f842df92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F9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32B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54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6D6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853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75B8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AA01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2ECCE">
            <w:pPr>
              <w:spacing w:before="0" w:after="0"/>
              <w:ind w:left="135"/>
              <w:jc w:val="left"/>
            </w:pPr>
          </w:p>
        </w:tc>
      </w:tr>
      <w:tr w14:paraId="23B4FD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A749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107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B5FB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B8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90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F68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481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E2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7CC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E00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B9A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23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C69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C918C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E5C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https://m.edsoo.ru/f842a6b2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9F1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FCFE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668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B4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686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7C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88BB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0D97B">
            <w:pPr>
              <w:spacing w:before="0" w:after="0"/>
              <w:ind w:left="135"/>
              <w:jc w:val="left"/>
            </w:pPr>
          </w:p>
        </w:tc>
      </w:tr>
      <w:tr w14:paraId="2D393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5513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C4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9F8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F3E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23C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198F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EFEC7">
            <w:pPr>
              <w:spacing w:before="0" w:after="0"/>
              <w:ind w:left="135"/>
              <w:jc w:val="left"/>
            </w:pPr>
          </w:p>
        </w:tc>
      </w:tr>
      <w:tr w14:paraId="5B79A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185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9DA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3C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35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6B1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C86C8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AD25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https://m.edsoo.ru/f8421c24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19A5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D394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1EA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A68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7C6C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52C9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D3AA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F87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https://m.edsoo.ru/f842b42c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"https://m.edsoo.ru/f842b648"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B596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B642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F56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C66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3A4E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243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9E10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EB43A">
            <w:pPr>
              <w:spacing w:before="0" w:after="0"/>
              <w:ind w:left="135"/>
              <w:jc w:val="left"/>
            </w:pPr>
          </w:p>
        </w:tc>
      </w:tr>
      <w:tr w14:paraId="06B06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913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64C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F85C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75D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100E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AEE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D8607">
            <w:pPr>
              <w:spacing w:before="0" w:after="0"/>
              <w:ind w:left="135"/>
              <w:jc w:val="left"/>
            </w:pPr>
          </w:p>
        </w:tc>
      </w:tr>
      <w:tr w14:paraId="06C60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8B1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FB3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30C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E17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7C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89B8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0DA5FD">
            <w:pPr>
              <w:spacing w:before="0" w:after="0"/>
              <w:ind w:left="135"/>
              <w:jc w:val="left"/>
            </w:pPr>
          </w:p>
        </w:tc>
      </w:tr>
      <w:tr w14:paraId="6C9CC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814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B6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04E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330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52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D50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1EB75">
            <w:pPr>
              <w:spacing w:before="0" w:after="0"/>
              <w:ind w:left="135"/>
              <w:jc w:val="left"/>
            </w:pPr>
          </w:p>
        </w:tc>
      </w:tr>
      <w:tr w14:paraId="009DE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E715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810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8F4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532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349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9ECD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E80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https://m.edsoo.ru/f8423f9c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"https://m.edsoo.ru/f8424190"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https://m.edsoo.ru/f8424190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789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02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60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A20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BB4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00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803C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102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F4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D991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F8E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D80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52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8BA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DDD5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E5AF8">
            <w:pPr>
              <w:spacing w:before="0" w:after="0"/>
              <w:ind w:left="135"/>
              <w:jc w:val="left"/>
            </w:pPr>
          </w:p>
        </w:tc>
      </w:tr>
      <w:tr w14:paraId="73AD2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25E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E2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D67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F98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FE8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957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8DF0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https://m.edsoo.ru/f84276d8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661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39B9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70E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411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440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26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6628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DC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A90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9FE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3AB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0F3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03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55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979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716E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https://m.edsoo.ru/f842730e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6E1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C8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86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9B4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56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9E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E175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92E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https://m.edsoo.ru/f8424f28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C139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C7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8DC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5A6F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8F1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D38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67CD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B95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https://m.edsoo.ru/f8422494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70D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9437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9D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A840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3B9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88C4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0D57A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7CE51">
            <w:pPr>
              <w:spacing w:before="0" w:after="0"/>
              <w:ind w:left="135"/>
              <w:jc w:val="left"/>
            </w:pPr>
          </w:p>
        </w:tc>
      </w:tr>
      <w:tr w14:paraId="03A3E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8D7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A5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1F0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E1B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ABC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5A56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31B5C">
            <w:pPr>
              <w:spacing w:before="0" w:after="0"/>
              <w:ind w:left="135"/>
              <w:jc w:val="left"/>
            </w:pPr>
          </w:p>
        </w:tc>
      </w:tr>
      <w:tr w14:paraId="48679A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74AB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41E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4FF8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8B2B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799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A40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87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https://m.edsoo.ru/f84228ae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AC4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288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EAF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F1A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AF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CF2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3DD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2BD04">
            <w:pPr>
              <w:spacing w:before="0" w:after="0"/>
              <w:ind w:left="135"/>
              <w:jc w:val="left"/>
            </w:pPr>
          </w:p>
        </w:tc>
      </w:tr>
      <w:tr w14:paraId="72846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487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264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D0F5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402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09F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CF8A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008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D15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417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4E7A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6F5C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01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08B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C98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C10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https://m.edsoo.ru/f842c750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D6A9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E75C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400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BC3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FD9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62C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D87F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027F32">
            <w:pPr>
              <w:spacing w:before="0" w:after="0"/>
              <w:ind w:left="135"/>
              <w:jc w:val="left"/>
            </w:pPr>
          </w:p>
        </w:tc>
      </w:tr>
      <w:tr w14:paraId="17C96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2E17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827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84D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CE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385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6867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CB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https://m.edsoo.ru/f84296c2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632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3D0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28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C97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4D5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9FE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E3A2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56D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51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4797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BCF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5F7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B5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07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BA89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7C39B5">
            <w:pPr>
              <w:spacing w:before="0" w:after="0"/>
              <w:ind w:left="135"/>
              <w:jc w:val="left"/>
            </w:pPr>
          </w:p>
        </w:tc>
      </w:tr>
      <w:tr w14:paraId="1ABE4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0EE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57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479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5641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7E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E24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EC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https://m.edsoo.ru/f84291f4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5E9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7AA8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0875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D66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7C7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C7E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1A3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9B734">
            <w:pPr>
              <w:spacing w:before="0" w:after="0"/>
              <w:ind w:left="135"/>
              <w:jc w:val="left"/>
            </w:pPr>
          </w:p>
        </w:tc>
      </w:tr>
      <w:tr w14:paraId="37FFE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CF6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4A6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C44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91F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4C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6872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83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https://m.edsoo.ru/f8429906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38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62F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A6C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065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350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A28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08C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CFF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"https://m.edsoo.ru/f8429cd0"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https://m.edsoo.ru/f8429cd0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316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780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6E1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6EE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678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D0D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CD2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B5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"https://m.edsoo.ru/f8429adc"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https://m.edsoo.ru/f8429adc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83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7EB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1D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A92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5E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4A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80B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C1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https://m.edsoo.ru/f842900a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CE2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CB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83D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C7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B78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DD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7A59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FC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https://m.edsoo.ru/f842a086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FDBE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1D1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6C7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C1A6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1E2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D3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AC0E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79334">
            <w:pPr>
              <w:spacing w:before="0" w:after="0"/>
              <w:ind w:left="135"/>
              <w:jc w:val="left"/>
            </w:pPr>
          </w:p>
        </w:tc>
      </w:tr>
      <w:tr w14:paraId="3CAE1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D80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6C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A516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DE7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E7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3AC5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A2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https://m.edsoo.ru/f842a23e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D1B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3C6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A2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2B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13E6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2EC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1F6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FC7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https://m.edsoo.ru/f842b152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CC9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0C7C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27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8872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B912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CE2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3C3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2F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https://m.edsoo.ru/f842b878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F3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2605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2D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687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61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A47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AC6C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DF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https://m.edsoo.ru/f8430904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8067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53A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40F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E07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BAB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02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E8D5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17993">
            <w:pPr>
              <w:spacing w:before="0" w:after="0"/>
              <w:ind w:left="135"/>
              <w:jc w:val="left"/>
            </w:pPr>
          </w:p>
        </w:tc>
      </w:tr>
      <w:tr w14:paraId="2EA0F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7D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AD4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7E5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DD8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445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9BEF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D9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https://m.edsoo.ru/f842ba62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20D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001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DE1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F03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C47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D3F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8FA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FD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https://m.edsoo.ru/f842bd28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62B9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96D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D05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304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49D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B4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360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CAE5C">
            <w:pPr>
              <w:spacing w:before="0" w:after="0"/>
              <w:ind w:left="135"/>
              <w:jc w:val="left"/>
            </w:pPr>
          </w:p>
        </w:tc>
      </w:tr>
      <w:tr w14:paraId="1A65C5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789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505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08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F93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841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25FD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711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https://m.edsoo.ru/f842bf44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A2D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122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943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39F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4A1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CB5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8DA3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8209B">
            <w:pPr>
              <w:spacing w:before="0" w:after="0"/>
              <w:ind w:left="135"/>
              <w:jc w:val="left"/>
            </w:pPr>
          </w:p>
        </w:tc>
      </w:tr>
      <w:tr w14:paraId="6E5653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86B1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9D3A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ECAB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B18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23F4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0475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002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https://m.edsoo.ru/f8428e2a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5AD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9BE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CAA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97F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BCC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F91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7A64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C5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https://m.edsoo.ru/f842c32c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F0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8C1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F12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B7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BF2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525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94C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64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https://m.edsoo.ru/f842c53e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C390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BD2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6C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280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4D8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A3A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9BF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D73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C58D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940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F4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32AC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1592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B7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BCCE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8E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https://m.edsoo.ru/f842cb2e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17E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F8E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7B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B00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87C4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2C6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C81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48F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74E1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F83A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55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829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598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932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A2F9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36C05B">
            <w:pPr>
              <w:spacing w:before="0" w:after="0"/>
              <w:ind w:left="135"/>
              <w:jc w:val="left"/>
            </w:pPr>
          </w:p>
        </w:tc>
      </w:tr>
      <w:tr w14:paraId="6CD69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FB5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1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9C6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73B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858F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95FE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98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https://m.edsoo.ru/f842d47a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504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52B8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290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DEB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8E4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048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0372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8B1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https://m.edsoo.ru/f842e38e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346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F82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08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0AF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AAB0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B07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E96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D85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https://m.edsoo.ru/f842d682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215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405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7F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A13E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C639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7F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DA3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FD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https://m.edsoo.ru/f842e56e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DD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50D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058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D30F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B6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AD1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E9482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1A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https://m.edsoo.ru/f842d894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934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D9C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79C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8CE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8FD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D03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B7A0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7CB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https://m.edsoo.ru/f842e974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AC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881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1EB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8A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64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E26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3EA2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3D4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https://m.edsoo.ru/f842e758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0F7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304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41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123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3B1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511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C37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D3074">
            <w:pPr>
              <w:spacing w:before="0" w:after="0"/>
              <w:ind w:left="135"/>
              <w:jc w:val="left"/>
            </w:pPr>
          </w:p>
        </w:tc>
      </w:tr>
      <w:tr w14:paraId="7EA2D5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F7A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8E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0AD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23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14A5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80F40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102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https://m.edsoo.ru/f842eb5e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B6D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33D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A6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F88A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ACB0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2E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21E21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C10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https://m.edsoo.ru/f842f036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EA7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DC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D37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DF7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C42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1E62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226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04FC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https://m.edsoo.ru/f842edb6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D540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DEF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73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A0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02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77C5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F54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8F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https://m.edsoo.ru/f842f3a6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E91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10F8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C14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9A6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B8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432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BA42A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88C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78F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1ADF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C036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DB8E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E03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2E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EB55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B5C5D">
            <w:pPr>
              <w:spacing w:before="0" w:after="0"/>
              <w:ind w:left="135"/>
              <w:jc w:val="left"/>
            </w:pPr>
          </w:p>
        </w:tc>
      </w:tr>
      <w:tr w14:paraId="6409E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6A0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AA3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618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0F5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03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1FF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420F8">
            <w:pPr>
              <w:spacing w:before="0" w:after="0"/>
              <w:ind w:left="135"/>
              <w:jc w:val="left"/>
            </w:pPr>
          </w:p>
        </w:tc>
      </w:tr>
      <w:tr w14:paraId="64DD1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A11F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B3B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E3D9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544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E54E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D9FB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A0799">
            <w:pPr>
              <w:spacing w:before="0" w:after="0"/>
              <w:ind w:left="135"/>
              <w:jc w:val="left"/>
            </w:pPr>
          </w:p>
        </w:tc>
      </w:tr>
      <w:tr w14:paraId="7A279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399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5D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ABF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D9A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CD3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BAA3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0F2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"https://m.edsoo.ru/f842f6f8"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https://m.edsoo.ru/f842f6f8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BE5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49D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465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5D9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B44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C89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CF8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2BF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https://m.edsoo.ru/f842fa4a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C71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1719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18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471F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81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4CC7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C2E0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FE6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https://m.edsoo.ru/f842fea0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FC8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33C8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9AC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2386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6F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73D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ACAF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32F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"https://m.edsoo.ru/f8430332"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https://m.edsoo.ru/f8430332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EE63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4D2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5C5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1F9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F930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9C69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FCBE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C0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"https://m.edsoo.ru/f8430ff8"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https://m.edsoo.ru/f8430ff8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72A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5028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22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B1A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48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E15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389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1C28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"https://m.edsoo.ru/f84311d8"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0FF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86C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16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55E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3B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A2B8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4A70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5E5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https://m.edsoo.ru/f84313a4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A325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FE2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EB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C51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814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FFF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836B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F37B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BBC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BD4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DA5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519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614C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98B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E38F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33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https://m.edsoo.ru/f843191c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D11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5A2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2AA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884E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F71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1A1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045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C2A7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"https://m.edsoo.ru/f8431d40"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FD1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9FD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C22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B67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CF0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D6B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3BE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91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"https://m.edsoo.ru/f8431b06"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https://m.edsoo.ru/f8431b06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844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401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0A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C6B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45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87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73E2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92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https://m.edsoo.ru/f843233a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0EF3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4B9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566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204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7A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559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3BF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EA8D6">
            <w:pPr>
              <w:spacing w:before="0" w:after="0"/>
              <w:ind w:left="135"/>
              <w:jc w:val="left"/>
            </w:pPr>
          </w:p>
        </w:tc>
      </w:tr>
      <w:tr w14:paraId="243E4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E85D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D5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BB3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BEEB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463C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206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103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"https://m.edsoo.ru/f84324ac"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https://m.edsoo.ru/f84324ac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7EE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B32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6C1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EEA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BD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8A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237C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F79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3C2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06E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CBF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E4D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E9E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2F79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222D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F06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https://m.edsoo.ru/f84321b4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401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D6D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75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638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3009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AC98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566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09FC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https://m.edsoo.ru/f8431fd4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53C5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4A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5C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4E2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15D6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E47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970B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DA3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https://m.edsoo.ru/f8432768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CA2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1EE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D9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AC03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44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75A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E68C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3006E">
            <w:pPr>
              <w:spacing w:before="0" w:after="0"/>
              <w:ind w:left="135"/>
              <w:jc w:val="left"/>
            </w:pPr>
          </w:p>
        </w:tc>
      </w:tr>
      <w:tr w14:paraId="06341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8B98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4DE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4649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0D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91A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05D1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8095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https://m.edsoo.ru/f8432a1a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3D5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F2D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53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544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80B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A31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DDB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0F1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https://m.edsoo.ru/f8432d80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1448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8C10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8F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906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4AF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EBF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928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8D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AD7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E6C4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576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BC1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E2A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233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CCB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650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https://m.edsoo.ru/f8433500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D1AE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115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772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9D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D39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A1D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08E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BC2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https://m.edsoo.ru/f843337a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249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A22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6D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6D1A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F7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4C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4DB7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513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"https://m.edsoo.ru/f8433e88"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https://m.edsoo.ru/f8433e88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07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2043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1D3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DC2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B96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E5E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BDB9F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D6B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https://m.edsoo.ru/f8434072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EFC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82F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6BC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D95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9E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797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DAAA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AD271">
            <w:pPr>
              <w:spacing w:before="0" w:after="0"/>
              <w:ind w:left="135"/>
              <w:jc w:val="left"/>
            </w:pPr>
          </w:p>
        </w:tc>
      </w:tr>
      <w:tr w14:paraId="55A6C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183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972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9C3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70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D5B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C2088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5AD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"https://m.edsoo.ru/f843422a"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https://m.edsoo.ru/f843422a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463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6D0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082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A2C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2F6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6C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CA2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387D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BD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870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2F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54F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559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E7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D82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D44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920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51D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751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6315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CF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1574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DC2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EB8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https://m.edsoo.ru/f8433cda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707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BAF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A3B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A9B2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3AF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76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F096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C2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"https://m.edsoo.ru/f8433924"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https://m.edsoo.ru/f8433924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A56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47C9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4D9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8C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DFE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45F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2C9E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0D4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https://m.edsoo.ru/f8433af0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80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FCF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BC1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229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B28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295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F1D3C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DE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https://m.edsoo.ru/f8434c84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B374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F12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AA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7C38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678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20E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85F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C4CA5">
            <w:pPr>
              <w:spacing w:before="0" w:after="0"/>
              <w:ind w:left="135"/>
              <w:jc w:val="left"/>
            </w:pPr>
          </w:p>
        </w:tc>
      </w:tr>
      <w:tr w14:paraId="7C1EC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E34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E98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D7D0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DA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A6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874A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4CACF">
            <w:pPr>
              <w:spacing w:before="0" w:after="0"/>
              <w:ind w:left="135"/>
              <w:jc w:val="left"/>
            </w:pPr>
          </w:p>
        </w:tc>
      </w:tr>
      <w:tr w14:paraId="4EDB8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8BB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F1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C43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849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BFE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BAB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1A45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https://m.edsoo.ru/f8423b6e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0E05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F929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348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227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CD0F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68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B16B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17DE3">
            <w:pPr>
              <w:spacing w:before="0" w:after="0"/>
              <w:ind w:left="135"/>
              <w:jc w:val="left"/>
            </w:pPr>
          </w:p>
        </w:tc>
      </w:tr>
      <w:tr w14:paraId="456A1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14B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061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338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1D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FCB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F303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119F9">
            <w:pPr>
              <w:spacing w:before="0" w:after="0"/>
              <w:ind w:left="135"/>
              <w:jc w:val="left"/>
            </w:pPr>
          </w:p>
        </w:tc>
      </w:tr>
      <w:tr w14:paraId="7A6F1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080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AC9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C26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0B54B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8E6C0">
            <w:pPr>
              <w:spacing w:before="0" w:after="0" w:line="276" w:lineRule="auto"/>
              <w:ind w:left="13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B9D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985D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92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DF82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1946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992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4A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6CB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F858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780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https://m.edsoo.ru/f8425ea0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0F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9A4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AE8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4198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FFCF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01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6B7D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77C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https://m.edsoo.ru/f8434dd8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260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A75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E9E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B6C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3B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31F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B2C3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0687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https://m.edsoo.ru/f841ef10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619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92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4CD09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02D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E7E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74E0E">
            <w:pPr>
              <w:jc w:val="left"/>
            </w:pPr>
          </w:p>
        </w:tc>
      </w:tr>
    </w:tbl>
    <w:p w14:paraId="30D2996B">
      <w:pPr>
        <w:sectPr>
          <w:pgSz w:w="16383" w:h="11906" w:orient="landscape"/>
          <w:cols w:space="720" w:num="1"/>
        </w:sectPr>
      </w:pPr>
    </w:p>
    <w:bookmarkEnd w:id="10"/>
    <w:p w14:paraId="7AEFE9A3">
      <w:pPr>
        <w:spacing w:before="199" w:after="199" w:line="336" w:lineRule="auto"/>
        <w:ind w:left="120"/>
        <w:jc w:val="left"/>
      </w:pPr>
      <w:bookmarkStart w:id="11" w:name="block-60617446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</w:t>
      </w:r>
    </w:p>
    <w:p w14:paraId="4D53DA1A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ОБРАЗОВАТЕЛЬНОЙ ПРОГРАММЫ</w:t>
      </w:r>
    </w:p>
    <w:p w14:paraId="224D6EED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6925"/>
      </w:tblGrid>
      <w:tr w14:paraId="484C9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7396E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68450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1CF4F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D0517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68733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Фонетика. Графика. Орфоэпия</w:t>
            </w:r>
          </w:p>
        </w:tc>
      </w:tr>
      <w:tr w14:paraId="34561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B6FBE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A7397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14:paraId="082A6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866DD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8FB666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14:paraId="7A4F78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E017F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873FE3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функцию разделительных мягкого и твёрдого знаков в словах</w:t>
            </w:r>
          </w:p>
        </w:tc>
      </w:tr>
      <w:tr w14:paraId="4CC5B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4CEF9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23ACD7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в словах с разделительными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ь, ъ,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в словах с непроизносимыми согласными</w:t>
            </w:r>
          </w:p>
        </w:tc>
      </w:tr>
      <w:tr w14:paraId="3F482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44951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AB8506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594F1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751A7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A45F6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</w:t>
            </w:r>
          </w:p>
        </w:tc>
      </w:tr>
      <w:tr w14:paraId="40ABB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C818C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D532C9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Выявлять случаи употребления синонимов и антонимов</w:t>
            </w:r>
          </w:p>
        </w:tc>
      </w:tr>
      <w:tr w14:paraId="24A97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5A979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CA3B18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Подбирать синонимы и антонимы к словам разных частей речи</w:t>
            </w:r>
          </w:p>
        </w:tc>
      </w:tr>
      <w:tr w14:paraId="2C85E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6283D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F75BF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14:paraId="504C2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39784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93A891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значение слова в тексте</w:t>
            </w:r>
          </w:p>
        </w:tc>
      </w:tr>
      <w:tr w14:paraId="0FE30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635B8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251E4E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Уточнять значение слова с помощью толкового словаря</w:t>
            </w:r>
          </w:p>
        </w:tc>
      </w:tr>
      <w:tr w14:paraId="2DD2E6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CDCDF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FF6951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53CB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65887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2A9C7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 (морфемика)</w:t>
            </w:r>
          </w:p>
        </w:tc>
      </w:tr>
      <w:tr w14:paraId="7A4C45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4508F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C0DA6C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14:paraId="06BF1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F7FE8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533EB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14:paraId="65AD74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06EC4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910596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069AB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F837F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D5930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</w:tr>
      <w:tr w14:paraId="60BC5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C0CBF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0C770D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имена существительные</w:t>
            </w:r>
          </w:p>
        </w:tc>
      </w:tr>
      <w:tr w14:paraId="252CE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68943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60D4A9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грамматические признаки имён существительных: род, число, падеж</w:t>
            </w:r>
          </w:p>
        </w:tc>
      </w:tr>
      <w:tr w14:paraId="09A18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50216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5B194B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Склонять в единственном числе имена существительные с ударными окончаниями</w:t>
            </w:r>
          </w:p>
        </w:tc>
      </w:tr>
      <w:tr w14:paraId="4CD12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0521D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177543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имена прилагательные</w:t>
            </w:r>
          </w:p>
        </w:tc>
      </w:tr>
      <w:tr w14:paraId="61B08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0BE41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E7469B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грамматические признаки имён прилагательных: род, число, падеж</w:t>
            </w:r>
          </w:p>
        </w:tc>
      </w:tr>
      <w:tr w14:paraId="66ACC8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0EDE3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596D17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14:paraId="55892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72FA6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967060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глаголы</w:t>
            </w:r>
          </w:p>
        </w:tc>
      </w:tr>
      <w:tr w14:paraId="28DC93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7E9C0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B9E596E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Различать глаголы, отвечающие на вопросы «что делать?» и «что сделать?»</w:t>
            </w:r>
          </w:p>
        </w:tc>
      </w:tr>
      <w:tr w14:paraId="4798C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1BC16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2195C4D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14:paraId="02C39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47E17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21D4B9E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Изменять глагол по временам (простые случаи), в прошедшем времени – по родам</w:t>
            </w:r>
          </w:p>
        </w:tc>
      </w:tr>
      <w:tr w14:paraId="46D79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6195F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C6D5FE5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личные местоимения (в начальной форме)</w:t>
            </w:r>
          </w:p>
        </w:tc>
      </w:tr>
      <w:tr w14:paraId="16D243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805E5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5FA30D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14:paraId="7F529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7CB61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5120C4A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Различать предлоги и приставки</w:t>
            </w:r>
          </w:p>
        </w:tc>
      </w:tr>
      <w:tr w14:paraId="494EC2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E35F2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F56582E">
            <w:pPr>
              <w:spacing w:before="0" w:after="0" w:line="360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5ABF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D3006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F2D1C7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</w:tr>
      <w:tr w14:paraId="40295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FB273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73A81D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14:paraId="0D39F1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2D833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7D1CFA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главные и второстепенные (без деления на виды) члены предложения</w:t>
            </w:r>
          </w:p>
        </w:tc>
      </w:tr>
      <w:tr w14:paraId="4E784F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D6C59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20612E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распространённые и нераспространённые предложения</w:t>
            </w:r>
          </w:p>
        </w:tc>
      </w:tr>
      <w:tr w14:paraId="05B51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A0D3E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073B8CC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14:paraId="39777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CD1C2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0027A4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</w:tr>
      <w:tr w14:paraId="49355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7C11DC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7C92F1C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14:paraId="571C3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9C1E6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6C6D2F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14:paraId="450CF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22363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5375EF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Правильно списывать слова, предложения, тексты объёмом не более 70 слов</w:t>
            </w:r>
          </w:p>
        </w:tc>
      </w:tr>
      <w:tr w14:paraId="436B01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293E8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2594C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14:paraId="2B2F5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8EC87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A577C3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14:paraId="00460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3CC4A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2081A1A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</w:tr>
      <w:tr w14:paraId="7D381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6F191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455426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тексты разных типов, находить в тексте заданную информацию</w:t>
            </w:r>
          </w:p>
        </w:tc>
      </w:tr>
      <w:tr w14:paraId="29314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20C27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3D74D2B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14:paraId="2DBBA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AAFDF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6744DC8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14:paraId="61580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B7E6A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FB00CB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14:paraId="4A0FB2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64AB8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DCC394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Определять связь предложений в тексте (с помощью личных местоимений, синонимов, союзов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)</w:t>
            </w:r>
          </w:p>
        </w:tc>
      </w:tr>
      <w:tr w14:paraId="07760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1C961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749F9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ключевые слова в тексте</w:t>
            </w:r>
          </w:p>
        </w:tc>
      </w:tr>
      <w:tr w14:paraId="104835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9F03A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9A5C1D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Определять тему текста и основную мысль текста</w:t>
            </w:r>
          </w:p>
        </w:tc>
      </w:tr>
      <w:tr w14:paraId="39BA1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2AA90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4DF06F2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14:paraId="6BC73F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F9461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1D34049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план текста, создавать по нему текст и корректировать текст</w:t>
            </w:r>
          </w:p>
        </w:tc>
      </w:tr>
      <w:tr w14:paraId="15DCF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7A974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14:paraId="576FE72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14:paraId="72BAAECF">
      <w:pPr>
        <w:spacing w:before="0" w:after="0"/>
        <w:ind w:left="120"/>
        <w:jc w:val="left"/>
      </w:pPr>
    </w:p>
    <w:bookmarkEnd w:id="11"/>
    <w:p w14:paraId="0DBD78B0">
      <w:pPr>
        <w:spacing w:before="199" w:after="199"/>
        <w:ind w:left="120"/>
        <w:jc w:val="left"/>
      </w:pPr>
      <w:bookmarkStart w:id="12" w:name="block-60617448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 </w:t>
      </w:r>
    </w:p>
    <w:p w14:paraId="6D2246E4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009"/>
      </w:tblGrid>
      <w:tr w14:paraId="5538B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B3652C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DF5575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0893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2142D0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3645EE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Фонетика. Графика. Орфоэпия</w:t>
            </w:r>
          </w:p>
        </w:tc>
      </w:tr>
      <w:tr w14:paraId="62041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7841EC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43323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14:paraId="12805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E1EC9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C69001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 в словах с непроизносимыми согласными</w:t>
            </w:r>
          </w:p>
        </w:tc>
      </w:tr>
      <w:tr w14:paraId="6D1692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1EE3EA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1CD320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</w:tr>
      <w:tr w14:paraId="107E1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1B404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76DF60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14:paraId="0A372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333D46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9ABFB7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орфоэпического словаря для решения практических задач</w:t>
            </w:r>
          </w:p>
        </w:tc>
      </w:tr>
      <w:tr w14:paraId="40A0B6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0D179E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4EBA60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Лексика</w:t>
            </w:r>
          </w:p>
        </w:tc>
      </w:tr>
      <w:tr w14:paraId="0EDEC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6955D7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3FAA0D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14:paraId="59E4F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1B690C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9627A3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Прямое и переносное значение слова (ознакомление)</w:t>
            </w:r>
          </w:p>
        </w:tc>
      </w:tr>
      <w:tr w14:paraId="7DDAC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6E4594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E21083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Устаревшие слова (ознакомление)</w:t>
            </w:r>
          </w:p>
        </w:tc>
      </w:tr>
      <w:tr w14:paraId="66EB83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6187DB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AF88F3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 слова (морфемика)</w:t>
            </w:r>
          </w:p>
        </w:tc>
      </w:tr>
      <w:tr w14:paraId="0285C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254FD9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950B5B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14:paraId="686FD6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6B8E31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A4A589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Однокоренные слова и формы одного и того же слова</w:t>
            </w:r>
          </w:p>
        </w:tc>
      </w:tr>
      <w:tr w14:paraId="741ED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D2DFF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3240E1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Корень, приставка, суффикс – значимые части слова</w:t>
            </w:r>
          </w:p>
        </w:tc>
      </w:tr>
      <w:tr w14:paraId="15074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DA3369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C50A6C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Нулевое окончание (ознакомление)</w:t>
            </w:r>
          </w:p>
        </w:tc>
      </w:tr>
      <w:tr w14:paraId="54875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0AC337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10E87C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14:paraId="7F233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C304EF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4A061D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Морфология</w:t>
            </w:r>
          </w:p>
        </w:tc>
      </w:tr>
      <w:tr w14:paraId="6E097B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776F21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4B8C6B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</w:tr>
      <w:tr w14:paraId="0FB93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CA8A0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7CB28E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</w:tr>
      <w:tr w14:paraId="69F06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4B695F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74379D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</w:tr>
      <w:tr w14:paraId="75D7D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725CB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284DED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14:paraId="791B2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A611F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128C27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14:paraId="06C3C5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859793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70AA43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</w:tr>
      <w:tr w14:paraId="26DC0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8E738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9CCAAD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14:paraId="1CF7D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02089D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DF1767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-ий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-ов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). Склонение имён прилагательных</w:t>
            </w:r>
          </w:p>
        </w:tc>
      </w:tr>
      <w:tr w14:paraId="48D0A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C5C7AF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C83C4F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Местоимение (общее представление)</w:t>
            </w:r>
          </w:p>
        </w:tc>
      </w:tr>
      <w:tr w14:paraId="032F9A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EFCAB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4825BB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Личные местоимения, их употребление в речи</w:t>
            </w:r>
          </w:p>
        </w:tc>
      </w:tr>
      <w:tr w14:paraId="3128E5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3441EC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9E278E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14:paraId="034126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1DE958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DB4A7B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</w:tr>
      <w:tr w14:paraId="71F20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855458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A71E2E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Неопределённая форма глагола</w:t>
            </w:r>
          </w:p>
        </w:tc>
      </w:tr>
      <w:tr w14:paraId="6354EF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98477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0F5328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Настоящее, будущее, прошедшее время глаголов</w:t>
            </w:r>
          </w:p>
        </w:tc>
      </w:tr>
      <w:tr w14:paraId="292D9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9BF404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AF7F51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глаголов по временам, числам</w:t>
            </w:r>
          </w:p>
        </w:tc>
      </w:tr>
      <w:tr w14:paraId="7F3BA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D97114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0438E8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 глаголов в прошедшем времени</w:t>
            </w:r>
          </w:p>
        </w:tc>
      </w:tr>
      <w:tr w14:paraId="6ABB9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2A8891E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639ED0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 её значение</w:t>
            </w:r>
          </w:p>
        </w:tc>
      </w:tr>
      <w:tr w14:paraId="25A432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427A99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F54749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Синтаксис</w:t>
            </w:r>
          </w:p>
        </w:tc>
      </w:tr>
      <w:tr w14:paraId="3ACB4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56ABAF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2B87F1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</w:t>
            </w:r>
          </w:p>
        </w:tc>
      </w:tr>
      <w:tr w14:paraId="0C4EA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282E2C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BEEC0C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14:paraId="49353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9E012B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267EEF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члены предложения – подлежащее и сказуемое</w:t>
            </w:r>
          </w:p>
        </w:tc>
      </w:tr>
      <w:tr w14:paraId="20FF26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518FCB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F2C4C3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</w:tr>
      <w:tr w14:paraId="14E1D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5C18E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3D6E41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14:paraId="18A02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9BB0A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BEFC1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и без союзов</w:t>
            </w:r>
          </w:p>
        </w:tc>
      </w:tr>
      <w:tr w14:paraId="371B6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1635260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947D50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Орфография и пунктуация</w:t>
            </w:r>
          </w:p>
        </w:tc>
      </w:tr>
      <w:tr w14:paraId="3EA022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D0F0E5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A7C7C3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14:paraId="1182D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9AF648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E38644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14:paraId="28891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BBD876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279CB22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Разделительный твёрдый знак</w:t>
            </w:r>
          </w:p>
        </w:tc>
      </w:tr>
      <w:tr w14:paraId="4078F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D69A9A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DB62A5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Непроизносимые согласные в корне слова</w:t>
            </w:r>
          </w:p>
        </w:tc>
      </w:tr>
      <w:tr w14:paraId="4FE2C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8F571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CDB501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</w:tr>
      <w:tr w14:paraId="5F3B3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B243A4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9C6AD0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14:paraId="129675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5F5049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1DBEB26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14:paraId="6EDDE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DF87EB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08E19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</w:tr>
      <w:tr w14:paraId="03767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16CE08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CA879A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14:paraId="6366D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C818A0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37DE8A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Раздельное написание частицы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с глаголами</w:t>
            </w:r>
          </w:p>
        </w:tc>
      </w:tr>
      <w:tr w14:paraId="15504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83AC89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11A7CF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речи</w:t>
            </w:r>
          </w:p>
        </w:tc>
      </w:tr>
      <w:tr w14:paraId="3980D8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533E874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A9EB40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14:paraId="5F7B8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247B3F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0C5E98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14:paraId="0F4C5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331BE3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E64DAD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14:paraId="4E785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67EFA52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D88E35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14:paraId="2AB8B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7159E1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E999E9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14:paraId="19684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DC1BAE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663719C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 текста. Составление плана текста, написание текста по заданному плану</w:t>
            </w:r>
          </w:p>
        </w:tc>
      </w:tr>
      <w:tr w14:paraId="23732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5F1C42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6D30E0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Связь предложений в тексте с помощью личных местоимений, синонимов, союзов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но</w:t>
            </w:r>
          </w:p>
        </w:tc>
      </w:tr>
      <w:tr w14:paraId="2EC9B9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4A296A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5B903E1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Ключевые слова в тексте</w:t>
            </w:r>
          </w:p>
        </w:tc>
      </w:tr>
      <w:tr w14:paraId="680DB1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901448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223A86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14:paraId="77232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7730C8F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43BBC0F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 письма, объявления</w:t>
            </w:r>
          </w:p>
        </w:tc>
      </w:tr>
      <w:tr w14:paraId="6D927E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27F473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75EAFA8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</w:tr>
      <w:tr w14:paraId="52077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44652A5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07922B2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Изучающее чтение</w:t>
            </w:r>
          </w:p>
        </w:tc>
      </w:tr>
      <w:tr w14:paraId="737BE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03D5C9E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14:paraId="39CB67C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ознакомительного чтения, ситуации применения</w:t>
            </w:r>
          </w:p>
        </w:tc>
      </w:tr>
      <w:bookmarkEnd w:id="12"/>
    </w:tbl>
    <w:p w14:paraId="2EDDF1A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13" w:name="block-60617447"/>
    </w:p>
    <w:p w14:paraId="2075C874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6562A46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764F1E1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3E73256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5EE3003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59550666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62C03366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4AB65AE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096EC0B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4BD84BA7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542A9C6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4669159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923DC58">
      <w:pPr>
        <w:spacing w:before="0" w:after="0" w:line="480" w:lineRule="auto"/>
        <w:ind w:left="120"/>
        <w:jc w:val="left"/>
      </w:pPr>
    </w:p>
    <w:p w14:paraId="6658D4ED">
      <w:pPr>
        <w:spacing w:before="0" w:after="0" w:line="480" w:lineRule="auto"/>
        <w:ind w:left="120"/>
        <w:jc w:val="left"/>
      </w:pPr>
    </w:p>
    <w:p w14:paraId="281F5448">
      <w:pPr>
        <w:spacing w:before="0" w:after="0"/>
        <w:ind w:left="120"/>
        <w:jc w:val="left"/>
      </w:pPr>
    </w:p>
    <w:p w14:paraId="5BC754A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A0DE4A2">
      <w:pPr>
        <w:spacing w:before="0" w:after="0" w:line="480" w:lineRule="auto"/>
        <w:ind w:left="120"/>
        <w:jc w:val="left"/>
      </w:pPr>
    </w:p>
    <w:p w14:paraId="67D9CF14">
      <w:pPr>
        <w:spacing w:before="0" w:after="0"/>
        <w:ind w:left="120"/>
        <w:jc w:val="left"/>
      </w:pPr>
    </w:p>
    <w:p w14:paraId="025E11C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6751092">
      <w:pPr>
        <w:spacing w:before="0" w:after="0" w:line="480" w:lineRule="auto"/>
        <w:ind w:left="120"/>
        <w:jc w:val="left"/>
      </w:pPr>
    </w:p>
    <w:p w14:paraId="5EB2E789">
      <w:pPr>
        <w:sectPr>
          <w:pgSz w:w="11906" w:h="16383"/>
          <w:cols w:space="720" w:num="1"/>
        </w:sectPr>
      </w:pPr>
      <w:bookmarkStart w:id="14" w:name="block-60617447"/>
    </w:p>
    <w:bookmarkEnd w:id="13"/>
    <w:bookmarkEnd w:id="14"/>
    <w:p w14:paraId="671C7D6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3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4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5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6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7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8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9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0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1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2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3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4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16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7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7"/>
  </w:num>
  <w:num w:numId="9">
    <w:abstractNumId w:val="8"/>
  </w:num>
  <w:num w:numId="10">
    <w:abstractNumId w:val="0"/>
  </w:num>
  <w:num w:numId="11">
    <w:abstractNumId w:val="12"/>
  </w:num>
  <w:num w:numId="12">
    <w:abstractNumId w:val="16"/>
  </w:num>
  <w:num w:numId="13">
    <w:abstractNumId w:val="3"/>
  </w:num>
  <w:num w:numId="14">
    <w:abstractNumId w:val="14"/>
  </w:num>
  <w:num w:numId="15">
    <w:abstractNumId w:val="6"/>
  </w:num>
  <w:num w:numId="16">
    <w:abstractNumId w:val="10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13D2BDE"/>
    <w:rsid w:val="13CD3920"/>
    <w:rsid w:val="15067A1F"/>
    <w:rsid w:val="714214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53</Pages>
  <TotalTime>83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2025-09-02T11:28:00Z</dcterms:created>
  <dc:creator>гыук</dc:creator>
  <cp:lastModifiedBy>гыук</cp:lastModifiedBy>
  <dcterms:modified xsi:type="dcterms:W3CDTF">2025-09-07T13:51:13Z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84B2F7789D0A475CAE03EA9B289FD983_12</vt:lpwstr>
  </property>
</Properties>
</file>